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DB91_length_670_mean_cov_10.9014925373</w:t>
      </w:r>
    </w:p>
    <w:p>
      <w:pPr/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