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DB91_length_637_mean_cov_7.53532182104</w:t>
      </w:r>
    </w:p>
    <w:p>
      <w:pPr/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N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