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DB91_length_606_mean_cov_12.6237623762</w:t>
      </w:r>
    </w:p>
    <w:p>
      <w:pPr/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