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DB91_length_567_mean_cov_7.93650793651</w:t>
      </w:r>
    </w:p>
    <w:p>
      <w:pPr/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G</w:t>
      </w:r>
      <w:r>
        <w:t>G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C</w:t>
      </w:r>
      <w:r>
        <w:t>G</w:t>
      </w:r>
      <w:r>
        <w:t>C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