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DB91_length_491_mean_cov_4.88798370672</w:t>
      </w:r>
    </w:p>
    <w:p>
      <w:pPr/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