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DB91_length_388_mean_cov_4.54381443299</w:t>
      </w:r>
    </w:p>
    <w:p>
      <w:pPr/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000000"/>
        </w:rPr>
        <w:t>|</w:t>
      </w:r>
      <w:r>
        <w:t>C</w:t>
      </w:r>
      <w:r>
        <w:t>T</w:t>
      </w:r>
      <w:r>
        <w:t>G</w:t>
      </w:r>
      <w:r>
        <w:t>C</w:t>
      </w:r>
      <w: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t>C</w:t>
      </w:r>
      <w:r>
        <w:rPr>
          <w:color w:val="000000"/>
        </w:rPr>
        <w:t>|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  <w:u w:val="single"/>
        </w:rPr>
        <w:t>C</w:t>
      </w:r>
      <w:r>
        <w:rPr>
          <w:color w:val="4169E1"/>
          <w:u w:val="single"/>
        </w:rPr>
        <w:t>C</w:t>
      </w:r>
      <w:r>
        <w:rPr>
          <w:color w:val="4169E1"/>
          <w:u w:val="single"/>
        </w:rPr>
        <w:t>C</w:t>
      </w:r>
      <w:r>
        <w:rPr>
          <w:color w:val="4169E1"/>
        </w:rP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6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0</w:t>
      </w:r>
      <w:r>
        <w:rPr>
          <w:color w:val="969696"/>
        </w:rPr>
        <w:t>e</w:t>
      </w:r>
      <w:r>
        <w:rPr>
          <w:color w:val="969696"/>
        </w:rPr>
        <w:t>+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color w:val="4169E1"/>
          <w:u w:val="single"/>
        </w:rPr>
        <w:t>C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C</w:t>
      </w:r>
      <w:r>
        <w:rPr>
          <w:color w:val="4169E1"/>
          <w:u w:val="single"/>
        </w:rPr>
        <w:t>C</w:t>
      </w:r>
      <w:r>
        <w:rPr>
          <w:color w:val="4169E1"/>
          <w:u w:val="single"/>
        </w:rPr>
        <w:t>C</w:t>
      </w:r>
      <w:r>
        <w:rPr>
          <w:color w:val="4169E1"/>
          <w:u w:val="single"/>
        </w:rPr>
        <w:t>C</w:t>
      </w:r>
      <w:r>
        <w:rPr>
          <w:color w:val="4169E1"/>
          <w:u w:val="single"/>
        </w:rPr>
        <w:t>C</w:t>
      </w:r>
      <w:r>
        <w:rPr>
          <w:color w:val="4169E1"/>
          <w:u w:val="single"/>
        </w:rPr>
        <w:t>C</w:t>
      </w:r>
      <w:r>
        <w:rPr>
          <w:color w:val="4169E1"/>
          <w:u w:val="single"/>
        </w:rPr>
        <w:t>C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G</w:t>
      </w:r>
      <w:r>
        <w:rPr>
          <w:color w:val="4169E1"/>
          <w:u w:val="single"/>
        </w:rPr>
        <w:t>C</w:t>
      </w:r>
      <w:r>
        <w:rPr>
          <w:color w:val="4169E1"/>
          <w:u w:val="single"/>
        </w:rPr>
        <w:t>C</w:t>
      </w:r>
      <w:r>
        <w:rPr>
          <w:color w:val="4169E1"/>
          <w:u w:val="single"/>
        </w:rPr>
        <w:t>G</w:t>
      </w:r>
      <w:r>
        <w:rPr>
          <w:color w:val="4169E1"/>
          <w:u w:val="single"/>
        </w:rPr>
        <w:t>C</w:t>
      </w:r>
      <w:r>
        <w:rPr>
          <w:color w:val="4169E1"/>
          <w:u w:val="single"/>
        </w:rPr>
        <w:t>C</w:t>
      </w:r>
      <w:r>
        <w:rPr>
          <w:color w:val="000000"/>
        </w:rPr>
        <w:t>|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t>G</w:t>
      </w:r>
      <w:r>
        <w:t>G</w:t>
      </w:r>
      <w:r>
        <w:t>T</w:t>
      </w:r>
      <w:r>
        <w:t>T</w:t>
      </w:r>
      <w:r>
        <w:t>C</w:t>
      </w:r>
      <w:r>
        <w:t>C</w:t>
      </w:r>
      <w:r>
        <w:t>C</w:t>
      </w:r>
      <w:r>
        <w:t>A</w:t>
      </w:r>
      <w:r>
        <w:t>T</w:t>
      </w:r>
      <w:r>
        <w:t>C</w:t>
      </w:r>
      <w:r>
        <w:t>C</w:t>
      </w:r>
      <w:r>
        <w:t>C</w:t>
      </w:r>
      <w:r>
        <w:t>C</w:t>
      </w:r>
      <w:r>
        <w:t>C</w:t>
      </w:r>
      <w:r>
        <w:t>T</w:t>
      </w:r>
      <w:r>
        <w:t>T</w:t>
      </w:r>
      <w:r>
        <w:t>G</w:t>
      </w:r>
      <w:r>
        <w:t>G</w:t>
      </w:r>
      <w:r>
        <w:t>G</w:t>
      </w:r>
      <w:r>
        <w:t>C</w:t>
      </w:r>
      <w:r>
        <w:t>T</w:t>
      </w:r>
      <w:r>
        <w:t>G</w:t>
      </w:r>
      <w:r>
        <w:t>C</w:t>
      </w:r>
      <w:r>
        <w:t>T</w:t>
      </w:r>
      <w:r>
        <w:t>T</w:t>
      </w:r>
      <w:r>
        <w:t>G</w:t>
      </w:r>
      <w:r>
        <w:t>G</w:t>
      </w:r>
      <w:r>
        <w:t>T</w:t>
      </w:r>
      <w:r>
        <w:t>C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T</w:t>
      </w:r>
      <w:r>
        <w:t>G</w:t>
      </w:r>
      <w:r>
        <w:t>G</w:t>
      </w:r>
      <w:r>
        <w:t>G</w:t>
      </w:r>
      <w:r>
        <w:t>G</w:t>
      </w:r>
      <w:r>
        <w:t>G</w:t>
      </w:r>
      <w:r>
        <w:t>C</w:t>
      </w:r>
      <w:r>
        <w:t>C</w:t>
      </w:r>
      <w:r>
        <w:t>A</w:t>
      </w:r>
      <w:r>
        <w:t>G</w:t>
      </w:r>
      <w:r>
        <w:t>T</w:t>
      </w:r>
      <w:r>
        <w:t>A</w:t>
      </w:r>
      <w:r>
        <w:t>G</w:t>
      </w:r>
      <w:r>
        <w:t>G</w:t>
      </w:r>
      <w:r>
        <w:t>C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G</w:t>
      </w:r>
      <w:r>
        <w:t>G</w:t>
      </w:r>
      <w:r>
        <w:t>T</w:t>
      </w:r>
      <w:r>
        <w:t>G</w:t>
      </w:r>
      <w:r>
        <w:t>G</w:t>
      </w:r>
      <w:r>
        <w:t>T</w:t>
      </w:r>
      <w:r>
        <w:t>G</w:t>
      </w:r>
      <w:r>
        <w:t>A</w:t>
      </w:r>
      <w:r>
        <w:t>G</w:t>
      </w:r>
      <w:r>
        <w:t>T</w:t>
      </w:r>
      <w:r>
        <w:t>G</w:t>
      </w:r>
      <w:r>
        <w:t>G</w:t>
      </w:r>
      <w:r>
        <w:t>G</w:t>
      </w:r>
      <w:r>
        <w:t>C</w:t>
      </w:r>
      <w:r>
        <w:t>A</w:t>
      </w:r>
      <w:r>
        <w:t>G</w:t>
      </w:r>
      <w:r>
        <w:t>A</w:t>
      </w:r>
      <w:r>
        <w:t>A</w:t>
      </w:r>
      <w:r>
        <w:t>C</w:t>
      </w:r>
      <w:r>
        <w:t>A</w:t>
      </w:r>
      <w:r>
        <w:t>C</w:t>
      </w:r>
      <w:r>
        <w:t>G</w:t>
      </w:r>
      <w:r>
        <w:t>G</w:t>
      </w:r>
      <w:r>
        <w:t>G</w:t>
      </w:r>
      <w:r>
        <w:t>G</w:t>
      </w:r>
      <w:r>
        <w:t>T</w:t>
      </w:r>
      <w:r>
        <w:t>G</w:t>
      </w:r>
      <w:r>
        <w:t>A</w:t>
      </w:r>
      <w:r>
        <w:t>C</w:t>
      </w:r>
      <w:r>
        <w:t>C</w:t>
      </w:r>
      <w:r>
        <w:t>C</w:t>
      </w:r>
      <w:r>
        <w:t>C</w:t>
      </w:r>
      <w:r>
        <w:t>C</w:t>
      </w:r>
      <w:r>
        <w:t>T</w:t>
      </w:r>
      <w:r>
        <w:t>T</w:t>
      </w:r>
      <w:r>
        <w:t>C</w:t>
      </w:r>
      <w:r>
        <w:t>A</w:t>
      </w:r>
      <w:r>
        <w:t>G</w:t>
      </w:r>
      <w:r>
        <w:t>C</w:t>
      </w:r>
      <w:r>
        <w:t>C</w:t>
      </w:r>
      <w:r>
        <w:t>G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A</w:t>
      </w:r>
      <w:r>
        <w:t>C</w:t>
      </w:r>
      <w:r>
        <w:t>A</w:t>
      </w:r>
      <w:r>
        <w:t>G</w:t>
      </w:r>
      <w:r>
        <w:t>G</w:t>
      </w:r>
      <w:r>
        <w:t>G</w:t>
      </w:r>
      <w:r>
        <w:t>C</w:t>
      </w:r>
      <w:r>
        <w:t>T</w:t>
      </w:r>
      <w:r>
        <w:t>G</w:t>
      </w:r>
      <w:r>
        <w:t>C</w:t>
      </w:r>
      <w:r>
        <w:t>A</w:t>
      </w:r>
      <w:r>
        <w:t>T</w:t>
      </w:r>
      <w:r>
        <w:t>G</w:t>
      </w:r>
      <w:r>
        <w:t>G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T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C</w:t>
      </w:r>
      <w:r>
        <w:t>A</w:t>
      </w:r>
      <w:r>
        <w:t>C</w:t>
      </w:r>
      <w:r>
        <w:t>T</w:t>
      </w:r>
      <w:r>
        <w:t>G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C</w:t>
      </w:r>
      <w:r>
        <w:t>C</w:t>
      </w:r>
      <w:r>
        <w:t>T</w:t>
      </w:r>
      <w:r>
        <w:t>A</w:t>
      </w:r>
      <w:r>
        <w:t>C</w:t>
      </w:r>
      <w:r>
        <w:t>T</w:t>
      </w:r>
      <w:r>
        <w:t>T</w:t>
      </w:r>
      <w:r>
        <w:t>G</w:t>
      </w:r>
      <w:r>
        <w:t>T</w:t>
      </w:r>
      <w:r>
        <w:t>A</w:t>
      </w:r>
      <w:r>
        <w:t>T</w:t>
      </w:r>
      <w:r>
        <w:t>G</w:t>
      </w:r>
      <w:r>
        <w:t>T</w:t>
      </w:r>
      <w:r>
        <w:t>C</w:t>
      </w:r>
      <w:r>
        <w:t>C</w:t>
      </w:r>
      <w:r>
        <w:t>T</w:t>
      </w:r>
      <w:r>
        <w:t>A</w:t>
      </w:r>
      <w:r>
        <w:t>G</w:t>
      </w:r>
      <w:r>
        <w:t>C</w:t>
      </w:r>
      <w:r>
        <w:t>A</w:t>
      </w:r>
      <w:r>
        <w:t>C</w:t>
      </w:r>
      <w:r>
        <w:t>A</w:t>
      </w:r>
      <w:r>
        <w:t>G</w:t>
      </w:r>
      <w:r>
        <w:t>C</w:t>
      </w:r>
      <w:r>
        <w:t>T</w:t>
      </w:r>
      <w:r>
        <w:t>C</w:t>
      </w:r>
      <w:r>
        <w:t>T</w:t>
      </w:r>
      <w:r>
        <w:t>G</w:t>
      </w:r>
      <w:r>
        <w:t>G</w:t>
      </w:r>
      <w:r>
        <w:t>G</w:t>
      </w:r>
      <w:r>
        <w:t>G</w:t>
      </w:r>
      <w:r>
        <w:t>G</w:t>
      </w:r>
      <w:r>
        <w:t>C</w:t>
      </w:r>
      <w:r>
        <w:t>A</w:t>
      </w:r>
      <w:r>
        <w:t>T</w:t>
      </w:r>
      <w:r>
        <w:t>C</w:t>
      </w:r>
      <w:r>
        <w:t>C</w:t>
      </w:r>
      <w:r>
        <w:t>T</w:t>
      </w:r>
      <w:r>
        <w:t>G</w:t>
      </w:r>
      <w:r>
        <w:t>G</w:t>
      </w:r>
      <w:r>
        <w:t>A</w:t>
      </w:r>
      <w:r>
        <w:t>G</w:t>
      </w:r>
      <w:r>
        <w:t>C</w:t>
      </w:r>
      <w:r>
        <w:t>C</w:t>
      </w:r>
      <w:r>
        <w:t>A</w:t>
      </w:r>
      <w:r>
        <w:t>C</w:t>
      </w:r>
      <w:r>
        <w:t>C</w:t>
      </w:r>
      <w:r>
        <w:t>A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A</w:t>
      </w:r>
      <w:r>
        <w:t>C</w:t>
      </w:r>
      <w:r>
        <w:t>G</w:t>
      </w:r>
      <w:r>
        <w:t>G</w:t>
      </w:r>
      <w:r>
        <w:t>C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C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G</w:t>
      </w:r>
      <w:r>
        <w:t>T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A</w:t>
      </w:r>
      <w:r>
        <w:t>C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A</w:t>
      </w:r>
      <w:r>
        <w:t>A</w:t>
      </w:r>
      <w:r>
        <w:t>G</w:t>
      </w:r>
      <w:r>
        <w:t>A</w:t>
      </w:r>
      <w:r>
        <w:t>T</w:t>
      </w:r>
      <w:r>
        <w:t>G</w:t>
      </w:r>
      <w:r>
        <w:t>A</w:t>
      </w:r>
      <w:r>
        <w:t>C</w:t>
      </w:r>
      <w:r>
        <w:t>C</w:t>
      </w:r>
      <w:r>
        <w:t>G</w:t>
      </w:r>
      <w:r>
        <w:t>G</w:t>
      </w:r>
      <w:r>
        <w:t>T</w:t>
      </w:r>
      <w:r>
        <w:t>G</w:t>
      </w:r>
      <w:r>
        <w:t>A</w:t>
      </w:r>
      <w:r>
        <w:t>G</w:t>
      </w:r>
      <w:r>
        <w:t>C</w:t>
      </w:r>
      <w:r>
        <w:t>G</w:t>
      </w:r>
      <w:r>
        <w:t>G</w:t>
      </w:r>
      <w:r>
        <w:t>G</w:t>
      </w:r>
      <w:r>
        <w:t>C</w:t>
      </w:r>
      <w:r>
        <w:t>C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