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DB91_length_274_mean_cov_1.79562043796</w:t>
      </w:r>
    </w:p>
    <w:p>
      <w:pPr/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