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DB90_length_620_mean_cov_14.0322580645</w:t>
      </w:r>
    </w:p>
    <w:p>
      <w:pPr/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br/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