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DB90_length_925_mean_cov_15.267027027</w:t>
      </w:r>
    </w:p>
    <w:p>
      <w:pPr/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