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DB90_length_727_mean_cov_4.1265474553</w:t>
      </w:r>
    </w:p>
    <w:p>
      <w:pPr/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C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