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DB90_length_644_mean_cov_9.39906832298</w:t>
      </w:r>
    </w:p>
    <w:p>
      <w:pPr/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