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DB90_length_456_mean_cov_6.90789473684</w:t>
      </w:r>
    </w:p>
    <w:p>
      <w:pPr/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