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DB90_length_419_mean_cov_7.70883054893</w:t>
      </w:r>
    </w:p>
    <w:p>
      <w:pPr/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