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DB90_length_301_mean_cov_4.48504983389</w:t>
      </w:r>
    </w:p>
    <w:p>
      <w:pPr/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