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DB89_length_852_mean_cov_14.2992957746</w:t>
      </w:r>
    </w:p>
    <w:p>
      <w:pPr/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