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DB89_length_669_mean_cov_4.70852017937</w:t>
      </w:r>
    </w:p>
    <w:p>
      <w:pPr/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