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DB89_length_665_mean_cov_8.4045112782</w:t>
      </w:r>
    </w:p>
    <w:p>
      <w:pPr/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