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DB89_length_668_mean_cov_10.8532934132</w:t>
      </w:r>
    </w:p>
    <w:p>
      <w:pPr/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C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