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DB89_length_645_mean_cov_4.74263565891</w:t>
      </w:r>
    </w:p>
    <w:p>
      <w:pPr/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