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DB89_length_633_mean_cov_6.3981042654</w:t>
      </w:r>
    </w:p>
    <w:p>
      <w:pPr/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