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DB89_length_623_mean_cov_8.42696629213</w:t>
      </w:r>
    </w:p>
    <w:p>
      <w:pPr/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