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DB89_length_499_mean_cov_7.51503006012</w:t>
      </w:r>
    </w:p>
    <w:p>
      <w:pPr/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