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DB89_length_361_mean_cov_5.81717451524</w:t>
      </w:r>
    </w:p>
    <w:p>
      <w:pPr/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