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DB89_length_323_mean_cov_14.3839009288</w:t>
      </w:r>
    </w:p>
    <w:p>
      <w:pPr/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