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DB88_length_710_mean_cov_11.7676056338</w:t>
      </w:r>
    </w:p>
    <w:p>
      <w:pPr/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