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DB88_length_706_mean_cov_7.62747875354</w:t>
      </w:r>
    </w:p>
    <w:p>
      <w:pPr/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