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DB88_length_466_mean_cov_12.2317596567</w:t>
      </w:r>
    </w:p>
    <w:p>
      <w:pPr/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