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DB88_length_411_mean_cov_5.10462287105</w:t>
      </w:r>
    </w:p>
    <w:p>
      <w:pPr/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