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DB87_length_696_mean_cov_23.349137931</w:t>
      </w:r>
    </w:p>
    <w:p>
      <w:pPr/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