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DB86_length_739_mean_cov_6.48173207037</w:t>
      </w:r>
    </w:p>
    <w:p>
      <w:pPr/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