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DB86_length_666_mean_cov_8.52552552553</w:t>
      </w:r>
    </w:p>
    <w:p>
      <w:pPr/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