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DB86_length_648_mean_cov_5.80864197531</w:t>
      </w:r>
    </w:p>
    <w:p>
      <w:pPr/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