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DB86_length_616_mean_cov_8.76136363636</w:t>
      </w:r>
    </w:p>
    <w:p>
      <w:pPr/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