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DB86_length_507_mean_cov_5.51084812623</w:t>
      </w:r>
    </w:p>
    <w:p>
      <w:pPr/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