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DB86_length_463_mean_cov_5.83153347732</w:t>
      </w:r>
    </w:p>
    <w:p>
      <w:pPr/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