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DB86_length_451_mean_cov_7.24168514412</w:t>
      </w:r>
    </w:p>
    <w:p>
      <w:pPr/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