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DB85_length_700_mean_cov_7.93571428571</w:t>
      </w:r>
    </w:p>
    <w:p>
      <w:pPr/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