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DB85_length_659_mean_cov_8.13960546282</w:t>
      </w:r>
    </w:p>
    <w:p>
      <w:pPr/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