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DB84_length_727_mean_cov_7.65061898212</w:t>
      </w:r>
    </w:p>
    <w:p>
      <w:pPr/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