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DB84_length_668_mean_cov_10.0988023952</w:t>
      </w:r>
    </w:p>
    <w:p>
      <w:pPr/>
      <w: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double"/>
        </w:rPr>
        <w:t>T</w:t>
      </w:r>
      <w:r>
        <w:rPr>
          <w:u w:val="double"/>
        </w:rPr>
        <w:t>G</w:t>
      </w:r>
      <w:r>
        <w:rPr>
          <w:u w:val="double"/>
        </w:rPr>
        <w:t>T</w:t>
      </w:r>
      <w:r>
        <w:rPr>
          <w:u w:val="double"/>
        </w:rPr>
        <w:t>G</w:t>
      </w:r>
      <w:r>
        <w:rPr>
          <w:u w:val="double"/>
        </w:rPr>
        <w:t>T</w:t>
      </w:r>
      <w:r>
        <w:rPr>
          <w:u w:val="double"/>
        </w:rPr>
        <w:t>G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doub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