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DB84_length_1150_mean_cov_8.42347826087</w:t>
      </w:r>
    </w:p>
    <w:p>
      <w:pPr/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