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DB84_length_1290_mean_cov_8.48837209302</w:t>
      </w:r>
    </w:p>
    <w:p>
      <w:pPr/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