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DB84_length_349_mean_cov_2.01719197708</w:t>
      </w:r>
    </w:p>
    <w:p>
      <w:pPr/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