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DB84_length_721_mean_cov_6.86546463245</w:t>
      </w:r>
    </w:p>
    <w:p>
      <w:pPr/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