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DB84_length_677_mean_cov_8.64106351551</w:t>
      </w:r>
    </w:p>
    <w:p>
      <w:pPr/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