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DB84_length_674_mean_cov_7.78931750742</w:t>
      </w:r>
    </w:p>
    <w:p>
      <w:pPr/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