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DB84_length_655_mean_cov_9.16030534351</w:t>
      </w:r>
    </w:p>
    <w:p>
      <w:pPr/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