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DB84_length_351_mean_cov_6.41025641026</w:t>
      </w:r>
    </w:p>
    <w:p>
      <w:pPr/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