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DB83_length_1028_mean_cov_5.25486381323</w:t>
      </w:r>
    </w:p>
    <w:p>
      <w:pPr/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