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DB83_length_1019_mean_cov_13.6467124632</w:t>
      </w:r>
    </w:p>
    <w:p>
      <w:pPr/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000000"/>
        </w:rPr>
        <w:t>|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C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G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G</w:t>
      </w:r>
      <w:r>
        <w:t>C</w:t>
      </w:r>
      <w:r>
        <w:t>G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000000"/>
        </w:rPr>
        <w:t>|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br/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C</w:t>
      </w:r>
      <w:r>
        <w:t>G</w:t>
      </w:r>
      <w:r>
        <w:t>G</w:t>
      </w:r>
      <w:r>
        <w:t>T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000000"/>
        </w:rPr>
        <w:t>|</w:t>
      </w:r>
      <w:r>
        <w:t>G</w:t>
      </w:r>
      <w:r>
        <w:t>T</w:t>
      </w:r>
      <w:r>
        <w:t>C</w:t>
      </w:r>
      <w:r>
        <w:br/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br/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G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G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